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643E20E2"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AC35B7">
        <w:t xml:space="preserve">- </w:t>
      </w:r>
      <w:r w:rsidR="00AC35B7" w:rsidRPr="00AC35B7">
        <w:rPr>
          <w:b/>
          <w:bCs/>
          <w:sz w:val="22"/>
          <w:szCs w:val="22"/>
        </w:rPr>
        <w:t xml:space="preserve">Lotto </w:t>
      </w:r>
      <w:r w:rsidR="00F04344">
        <w:rPr>
          <w:b/>
          <w:bCs/>
          <w:sz w:val="22"/>
          <w:szCs w:val="22"/>
        </w:rPr>
        <w:t>5</w:t>
      </w:r>
      <w:r w:rsidR="00E3770B">
        <w:rPr>
          <w:b/>
          <w:bCs/>
          <w:sz w:val="22"/>
          <w:szCs w:val="22"/>
        </w:rPr>
        <w:t xml:space="preserve"> -</w:t>
      </w:r>
      <w:r w:rsidR="00AC35B7" w:rsidRPr="00AC35B7">
        <w:rPr>
          <w:b/>
          <w:bCs/>
          <w:sz w:val="22"/>
          <w:szCs w:val="22"/>
        </w:rPr>
        <w:t xml:space="preserve"> Modello di offerta</w:t>
      </w:r>
      <w:r w:rsidR="00AC35B7">
        <w:rPr>
          <w:b/>
          <w:bCs/>
          <w:sz w:val="22"/>
          <w:szCs w:val="22"/>
        </w:rPr>
        <w:t xml:space="preserve"> tecnica</w:t>
      </w:r>
    </w:p>
    <w:p w14:paraId="28CC6B39" w14:textId="12114C21" w:rsidR="00291F84" w:rsidRPr="007126FA" w:rsidRDefault="004F4193" w:rsidP="004F4193">
      <w:pPr>
        <w:spacing w:before="360" w:after="120"/>
        <w:ind w:right="-159"/>
        <w:jc w:val="both"/>
        <w:rPr>
          <w:b/>
          <w:kern w:val="1"/>
          <w:sz w:val="22"/>
          <w:szCs w:val="22"/>
          <w:lang w:eastAsia="ar-SA" w:bidi="it-IT"/>
        </w:rPr>
      </w:pPr>
      <w:r w:rsidRPr="007126FA">
        <w:rPr>
          <w:b/>
          <w:sz w:val="22"/>
          <w:szCs w:val="22"/>
        </w:rPr>
        <w:t xml:space="preserve">OGGETTO: </w:t>
      </w:r>
      <w:r w:rsidR="00810D25" w:rsidRPr="007126FA">
        <w:rPr>
          <w:b/>
          <w:sz w:val="22"/>
          <w:szCs w:val="22"/>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7BCEBDAF" w14:textId="77777777" w:rsidR="00F04344" w:rsidRDefault="00E3770B" w:rsidP="00AA04C8">
      <w:pPr>
        <w:spacing w:before="240" w:after="120"/>
        <w:jc w:val="center"/>
        <w:rPr>
          <w:b/>
          <w:sz w:val="28"/>
          <w:szCs w:val="28"/>
        </w:rPr>
      </w:pPr>
      <w:r w:rsidRPr="00E3770B">
        <w:rPr>
          <w:b/>
          <w:sz w:val="28"/>
          <w:szCs w:val="28"/>
        </w:rPr>
        <w:t xml:space="preserve">Lotto </w:t>
      </w:r>
      <w:r w:rsidR="00F04344">
        <w:rPr>
          <w:b/>
          <w:sz w:val="28"/>
          <w:szCs w:val="28"/>
        </w:rPr>
        <w:t>5</w:t>
      </w:r>
      <w:r w:rsidRPr="00E3770B">
        <w:rPr>
          <w:b/>
          <w:sz w:val="28"/>
          <w:szCs w:val="28"/>
        </w:rPr>
        <w:t xml:space="preserve"> </w:t>
      </w:r>
      <w:r w:rsidR="00AA04C8">
        <w:rPr>
          <w:b/>
          <w:sz w:val="28"/>
          <w:szCs w:val="28"/>
        </w:rPr>
        <w:t>–</w:t>
      </w:r>
      <w:r w:rsidRPr="00E3770B">
        <w:rPr>
          <w:b/>
          <w:sz w:val="28"/>
          <w:szCs w:val="28"/>
        </w:rPr>
        <w:t xml:space="preserve"> </w:t>
      </w:r>
      <w:r w:rsidR="00F04344" w:rsidRPr="00F04344">
        <w:rPr>
          <w:b/>
          <w:sz w:val="28"/>
          <w:szCs w:val="28"/>
        </w:rPr>
        <w:t>LABIRINTO DELLA MASONE - Fontanellato (Pr)</w:t>
      </w:r>
      <w:r w:rsidR="00F04344" w:rsidRPr="00F04344">
        <w:rPr>
          <w:b/>
          <w:sz w:val="28"/>
          <w:szCs w:val="28"/>
        </w:rPr>
        <w:t xml:space="preserve"> </w:t>
      </w:r>
    </w:p>
    <w:p w14:paraId="66EB1E37" w14:textId="0A0EFB63" w:rsidR="008E3C8D" w:rsidRDefault="00810D25" w:rsidP="00F04344">
      <w:pPr>
        <w:spacing w:before="120" w:after="120"/>
        <w:jc w:val="center"/>
        <w:rPr>
          <w:b/>
          <w:sz w:val="28"/>
          <w:szCs w:val="28"/>
        </w:rPr>
      </w:pPr>
      <w:r w:rsidRPr="00810D25">
        <w:rPr>
          <w:b/>
          <w:sz w:val="28"/>
          <w:szCs w:val="28"/>
        </w:rPr>
        <w:t>(uscita senza pernottamento)</w:t>
      </w:r>
    </w:p>
    <w:p w14:paraId="453A3037" w14:textId="17490254" w:rsidR="00401646" w:rsidRPr="00E3770B" w:rsidRDefault="00AC35B7" w:rsidP="008E3C8D">
      <w:pPr>
        <w:spacing w:before="120" w:after="120"/>
        <w:jc w:val="center"/>
        <w:rPr>
          <w:b/>
          <w:sz w:val="28"/>
          <w:szCs w:val="28"/>
        </w:rPr>
      </w:pPr>
      <w:r w:rsidRPr="00E3770B">
        <w:rPr>
          <w:b/>
          <w:sz w:val="28"/>
          <w:szCs w:val="28"/>
        </w:rPr>
        <w:t>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2099275D" w:rsidR="00AC35B7" w:rsidRDefault="00810D25" w:rsidP="00AC35B7">
      <w:pPr>
        <w:pStyle w:val="sche3"/>
        <w:numPr>
          <w:ilvl w:val="0"/>
          <w:numId w:val="48"/>
        </w:numPr>
        <w:ind w:left="0"/>
        <w:rPr>
          <w:sz w:val="22"/>
          <w:szCs w:val="22"/>
          <w:lang w:val="it-IT"/>
        </w:rPr>
      </w:pPr>
      <w:r>
        <w:rPr>
          <w:sz w:val="22"/>
          <w:szCs w:val="22"/>
          <w:lang w:val="it-IT"/>
        </w:rPr>
        <w:t>Pullman extralusso</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2FE5F9A0"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proofErr w:type="spellStart"/>
      <w:r w:rsidRPr="00AC35B7">
        <w:rPr>
          <w:b/>
          <w:sz w:val="28"/>
          <w:szCs w:val="28"/>
        </w:rPr>
        <w:t>sì</w:t>
      </w:r>
      <w:proofErr w:type="spellEnd"/>
      <w:r w:rsidRPr="00AC35B7">
        <w:rPr>
          <w:b/>
          <w:sz w:val="28"/>
          <w:szCs w:val="28"/>
        </w:rPr>
        <w:t xml:space="preserve">     (</w:t>
      </w:r>
      <w:r w:rsidR="00810D25">
        <w:rPr>
          <w:b/>
          <w:sz w:val="28"/>
          <w:szCs w:val="28"/>
        </w:rPr>
        <w:t>7</w:t>
      </w:r>
      <w:r w:rsidR="00E3770B">
        <w:rPr>
          <w:b/>
          <w:sz w:val="28"/>
          <w:szCs w:val="28"/>
        </w:rPr>
        <w:t>0</w:t>
      </w:r>
      <w:r w:rsidRPr="00AC35B7">
        <w:rPr>
          <w:b/>
          <w:sz w:val="28"/>
          <w:szCs w:val="28"/>
        </w:rPr>
        <w:t xml:space="preserve"> </w:t>
      </w:r>
      <w:proofErr w:type="spellStart"/>
      <w:r w:rsidRPr="00AC35B7">
        <w:rPr>
          <w:b/>
          <w:sz w:val="28"/>
          <w:szCs w:val="28"/>
        </w:rPr>
        <w:t>punti</w:t>
      </w:r>
      <w:proofErr w:type="spellEnd"/>
      <w:r w:rsidRPr="00AC35B7">
        <w:rPr>
          <w:b/>
          <w:sz w:val="28"/>
          <w:szCs w:val="28"/>
        </w:rPr>
        <w:t xml:space="preserve">)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w:t>
      </w:r>
      <w:proofErr w:type="spellStart"/>
      <w:r w:rsidRPr="00AC35B7">
        <w:rPr>
          <w:b/>
          <w:sz w:val="28"/>
          <w:szCs w:val="28"/>
        </w:rPr>
        <w:t>punti</w:t>
      </w:r>
      <w:proofErr w:type="spellEnd"/>
      <w:r w:rsidRPr="00AC35B7">
        <w:rPr>
          <w:b/>
          <w:sz w:val="28"/>
          <w:szCs w:val="28"/>
        </w:rPr>
        <w:t xml:space="preserve">)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38FE78D2"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810D2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5D700B4C"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E6BEA1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81590515">
    <w:abstractNumId w:val="50"/>
  </w:num>
  <w:num w:numId="2" w16cid:durableId="565188307">
    <w:abstractNumId w:val="42"/>
  </w:num>
  <w:num w:numId="3" w16cid:durableId="2015760508">
    <w:abstractNumId w:val="8"/>
  </w:num>
  <w:num w:numId="4" w16cid:durableId="1101029351">
    <w:abstractNumId w:val="31"/>
  </w:num>
  <w:num w:numId="5" w16cid:durableId="1493330192">
    <w:abstractNumId w:val="29"/>
  </w:num>
  <w:num w:numId="6" w16cid:durableId="2061051453">
    <w:abstractNumId w:val="27"/>
  </w:num>
  <w:num w:numId="7" w16cid:durableId="104085663">
    <w:abstractNumId w:val="49"/>
  </w:num>
  <w:num w:numId="8" w16cid:durableId="1273391627">
    <w:abstractNumId w:val="46"/>
  </w:num>
  <w:num w:numId="9" w16cid:durableId="681202684">
    <w:abstractNumId w:val="7"/>
  </w:num>
  <w:num w:numId="10" w16cid:durableId="2015723336">
    <w:abstractNumId w:val="45"/>
  </w:num>
  <w:num w:numId="11" w16cid:durableId="480119954">
    <w:abstractNumId w:val="3"/>
  </w:num>
  <w:num w:numId="12" w16cid:durableId="720444114">
    <w:abstractNumId w:val="32"/>
  </w:num>
  <w:num w:numId="13" w16cid:durableId="1422986917">
    <w:abstractNumId w:val="52"/>
  </w:num>
  <w:num w:numId="14" w16cid:durableId="1528176773">
    <w:abstractNumId w:val="40"/>
  </w:num>
  <w:num w:numId="15" w16cid:durableId="316107073">
    <w:abstractNumId w:val="6"/>
  </w:num>
  <w:num w:numId="16" w16cid:durableId="559874934">
    <w:abstractNumId w:val="33"/>
  </w:num>
  <w:num w:numId="17" w16cid:durableId="1219508995">
    <w:abstractNumId w:val="39"/>
  </w:num>
  <w:num w:numId="18" w16cid:durableId="1529761016">
    <w:abstractNumId w:val="5"/>
  </w:num>
  <w:num w:numId="19" w16cid:durableId="204066117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7270926">
    <w:abstractNumId w:val="9"/>
  </w:num>
  <w:num w:numId="21" w16cid:durableId="671295824">
    <w:abstractNumId w:val="25"/>
  </w:num>
  <w:num w:numId="22" w16cid:durableId="1171724439">
    <w:abstractNumId w:val="24"/>
  </w:num>
  <w:num w:numId="23" w16cid:durableId="770469069">
    <w:abstractNumId w:val="13"/>
  </w:num>
  <w:num w:numId="24" w16cid:durableId="127860787">
    <w:abstractNumId w:val="47"/>
  </w:num>
  <w:num w:numId="25" w16cid:durableId="1523130472">
    <w:abstractNumId w:val="26"/>
  </w:num>
  <w:num w:numId="26" w16cid:durableId="755394855">
    <w:abstractNumId w:val="10"/>
  </w:num>
  <w:num w:numId="27" w16cid:durableId="1211376779">
    <w:abstractNumId w:val="38"/>
  </w:num>
  <w:num w:numId="28" w16cid:durableId="2055419385">
    <w:abstractNumId w:val="19"/>
  </w:num>
  <w:num w:numId="29" w16cid:durableId="1601135437">
    <w:abstractNumId w:val="35"/>
  </w:num>
  <w:num w:numId="30" w16cid:durableId="559561338">
    <w:abstractNumId w:val="11"/>
  </w:num>
  <w:num w:numId="31" w16cid:durableId="1556818450">
    <w:abstractNumId w:val="12"/>
  </w:num>
  <w:num w:numId="32" w16cid:durableId="426006849">
    <w:abstractNumId w:val="22"/>
  </w:num>
  <w:num w:numId="33" w16cid:durableId="46537651">
    <w:abstractNumId w:val="18"/>
  </w:num>
  <w:num w:numId="34" w16cid:durableId="148983295">
    <w:abstractNumId w:val="23"/>
  </w:num>
  <w:num w:numId="35" w16cid:durableId="1459178193">
    <w:abstractNumId w:val="36"/>
  </w:num>
  <w:num w:numId="36" w16cid:durableId="2137406621">
    <w:abstractNumId w:val="17"/>
  </w:num>
  <w:num w:numId="37" w16cid:durableId="1627005246">
    <w:abstractNumId w:val="30"/>
  </w:num>
  <w:num w:numId="38" w16cid:durableId="88278465">
    <w:abstractNumId w:val="20"/>
  </w:num>
  <w:num w:numId="39" w16cid:durableId="1618485078">
    <w:abstractNumId w:val="28"/>
  </w:num>
  <w:num w:numId="40" w16cid:durableId="1497959424">
    <w:abstractNumId w:val="44"/>
  </w:num>
  <w:num w:numId="41" w16cid:durableId="1590504572">
    <w:abstractNumId w:val="37"/>
  </w:num>
  <w:num w:numId="42" w16cid:durableId="470250853">
    <w:abstractNumId w:val="16"/>
  </w:num>
  <w:num w:numId="43" w16cid:durableId="2006741553">
    <w:abstractNumId w:val="48"/>
  </w:num>
  <w:num w:numId="44" w16cid:durableId="2121878928">
    <w:abstractNumId w:val="43"/>
  </w:num>
  <w:num w:numId="45" w16cid:durableId="1252733999">
    <w:abstractNumId w:val="34"/>
  </w:num>
  <w:num w:numId="46" w16cid:durableId="98525801">
    <w:abstractNumId w:val="21"/>
  </w:num>
  <w:num w:numId="47" w16cid:durableId="741098216">
    <w:abstractNumId w:val="53"/>
  </w:num>
  <w:num w:numId="48" w16cid:durableId="2059088409">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38C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6FA"/>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38DE"/>
    <w:rsid w:val="00804395"/>
    <w:rsid w:val="00805EE6"/>
    <w:rsid w:val="0080620E"/>
    <w:rsid w:val="0080669E"/>
    <w:rsid w:val="00807E40"/>
    <w:rsid w:val="00810D25"/>
    <w:rsid w:val="0081329F"/>
    <w:rsid w:val="00813D72"/>
    <w:rsid w:val="008142BE"/>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E3C8D"/>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5E9"/>
    <w:rsid w:val="009C25B1"/>
    <w:rsid w:val="009C263F"/>
    <w:rsid w:val="009C4529"/>
    <w:rsid w:val="009C53DF"/>
    <w:rsid w:val="009C733D"/>
    <w:rsid w:val="009D190D"/>
    <w:rsid w:val="009D1E91"/>
    <w:rsid w:val="009D31B9"/>
    <w:rsid w:val="009E3947"/>
    <w:rsid w:val="009E39C8"/>
    <w:rsid w:val="009F18B9"/>
    <w:rsid w:val="009F1DEB"/>
    <w:rsid w:val="009F5B41"/>
    <w:rsid w:val="009F5B84"/>
    <w:rsid w:val="009F7FAB"/>
    <w:rsid w:val="00A00448"/>
    <w:rsid w:val="00A03726"/>
    <w:rsid w:val="00A05031"/>
    <w:rsid w:val="00A07BDB"/>
    <w:rsid w:val="00A10EE1"/>
    <w:rsid w:val="00A10F76"/>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04C8"/>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C1D"/>
    <w:rsid w:val="00B22A95"/>
    <w:rsid w:val="00B2541B"/>
    <w:rsid w:val="00B2587B"/>
    <w:rsid w:val="00B2608E"/>
    <w:rsid w:val="00B26186"/>
    <w:rsid w:val="00B2697A"/>
    <w:rsid w:val="00B338B2"/>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7C85"/>
    <w:rsid w:val="00C70B4D"/>
    <w:rsid w:val="00C71AB2"/>
    <w:rsid w:val="00C71AE4"/>
    <w:rsid w:val="00C76252"/>
    <w:rsid w:val="00C76CA0"/>
    <w:rsid w:val="00C808C3"/>
    <w:rsid w:val="00C8173C"/>
    <w:rsid w:val="00C84424"/>
    <w:rsid w:val="00C8447D"/>
    <w:rsid w:val="00C8728C"/>
    <w:rsid w:val="00C93540"/>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1308"/>
    <w:rsid w:val="00E72114"/>
    <w:rsid w:val="00E754BA"/>
    <w:rsid w:val="00E76D67"/>
    <w:rsid w:val="00E77E9C"/>
    <w:rsid w:val="00E77F1A"/>
    <w:rsid w:val="00E80D07"/>
    <w:rsid w:val="00E84F40"/>
    <w:rsid w:val="00E859E6"/>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344"/>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284</Words>
  <Characters>1934</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2214</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3</cp:revision>
  <cp:lastPrinted>2023-04-11T06:33:00Z</cp:lastPrinted>
  <dcterms:created xsi:type="dcterms:W3CDTF">2025-11-18T14:25:00Z</dcterms:created>
  <dcterms:modified xsi:type="dcterms:W3CDTF">2025-11-18T14:26:00Z</dcterms:modified>
</cp:coreProperties>
</file>